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241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纪钰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6~17周</w:t>
      </w:r>
    </w:p>
    <w:bookmarkStart w:id="1" w:name="224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医用化学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(400554—002)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临床252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医用化学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(400554—002)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临床252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医用化学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(400554—002)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医用化学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(400554—002)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